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SFA-SFA-Kumb90-AJTT-HN-short</w:t>
      </w:r>
    </w:p>
    <w:p>
      <w:pPr>
        <w:pStyle w:val="Subtitle"/>
      </w:pPr>
      <w:r>
        <w:t/>
      </w:r>
      <w:r>
        <w:t xml:space="preserve"/>
      </w:r>
      <w:r>
        <w:t xml:space="preserve">SFACD-Kumb90-AJTT-HN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0.935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SFACD-Kumb90-AJTT-HN Efficiency Scores</w:t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0.743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0.714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SFATLG-Kumb90-AJTT-HN-Elasticities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-0.043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0.940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0.048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-0.193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0.983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SFATLG-Kumb90-AJTT-HN Efficiency Scores</w:t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0.707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0.772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SFATLG-Kumb90-AJTT-HN Monotonicity Violations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53.8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61.5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65.8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65.8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24.1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11.5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33.6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45.1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53.8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61.5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